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5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1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 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针推252;针推253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 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针推252;针推253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